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Fliesenklener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3366563" name="ae86aa10-c12f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9001971" name="ae86aa10-c12f-11f0-b9be-777311f57a6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Fliesenklener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41413797" name="8f622410-c130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8695375" name="8f622410-c130-11f0-b9be-777311f57a6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585</w:t>
          </w:r>
        </w:p>
        <w:p>
          <w:pPr>
            <w:spacing w:before="0" w:after="0"/>
          </w:pPr>
          <w:r>
            <w:t>DN 585 Meierweg 39 Chur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